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ENUM-PRECISION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précision des coordonnées GPS envoyées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ville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rue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Adresse précise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Point coordonnée GPS exact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de la localisation non évaluable par l'émetteur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ABE356-BF87-4B4D-99E3-8D9661805D0C}"/>
</file>

<file path=customXml/itemProps3.xml><?xml version="1.0" encoding="utf-8"?>
<ds:datastoreItem xmlns:ds="http://schemas.openxmlformats.org/officeDocument/2006/customXml" ds:itemID="{A51FA527-B5CD-4FAB-A6C6-F33E6D5C4B46}"/>
</file>

<file path=customXml/itemProps4.xml><?xml version="1.0" encoding="utf-8"?>
<ds:datastoreItem xmlns:ds="http://schemas.openxmlformats.org/officeDocument/2006/customXml" ds:itemID="{DC9612C5-C3C9-4596-B703-166AC81DEE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